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Heizraum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Heizung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Flachdichtung</w:t>
            </w:r>
          </w:p>
          <w:p>
            <w:pPr>
              <w:spacing w:before="0" w:after="0"/>
            </w:pPr>
            <w:r>
              <w:t>Heizung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47766953" name="163e19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9988196" name="163e19f0-a50a-11f0-a756-f5862d188a91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805660444" name="1cdb859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48103951" name="1cdb8590-a50a-11f0-a756-f5862d188a91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Gesammtes Haus </w:t>
            </w:r>
          </w:p>
          <w:p>
            <w:pPr>
              <w:spacing w:before="0" w:after="0"/>
            </w:pPr>
            <w:r>
              <w:t>UG - DG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33430713" name="248c841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16014251" name="248c8410-a50a-11f0-a756-f5862d188a91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90638569" name="2871ad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86304214" name="2871ad80-a50a-11f0-a756-f5862d188a91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Gesammter Keller </w:t>
            </w:r>
          </w:p>
          <w:p>
            <w:pPr>
              <w:spacing w:before="0" w:after="0"/>
            </w:pPr>
            <w:r>
              <w:t>UG </w:t>
            </w:r>
          </w:p>
          <w:p>
            <w:pPr>
              <w:spacing w:before="0" w:after="0"/>
            </w:pPr>
            <w:r>
              <w:t>Türblatt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VM-4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Türblatt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29624173" name="6e7edff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8930099" name="6e7edff0-a50a-11f0-a756-f5862d188a91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26345773" name="7eaf026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5794410" name="7eaf0260-a50a-11f0-a756-f5862d188a9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VB-4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Gang </w:t>
            </w:r>
          </w:p>
          <w:p>
            <w:pPr>
              <w:spacing w:before="0" w:after="0"/>
            </w:pPr>
            <w:r>
              <w:t>UG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41983565" name="b097a6b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37094898" name="b097a6b0-a50a-11f0-a756-f5862d188a9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65661262" name="b3edaf80-a50a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1753160" name="b3edaf80-a50a-11f0-a756-f5862d188a91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VB-5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Estrich </w:t>
            </w:r>
          </w:p>
          <w:p>
            <w:pPr>
              <w:spacing w:before="0" w:after="0"/>
            </w:pPr>
            <w:r>
              <w:t>DG </w:t>
            </w:r>
          </w:p>
          <w:p>
            <w:pPr>
              <w:spacing w:before="0" w:after="0"/>
            </w:pPr>
            <w:r>
              <w:t>Unterdach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VM-23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Unterdach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77461001" name="89b1a34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26774994" name="89b1a340-a512-11f0-a756-f5862d188a9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316381553" name="8d60a180-a512-11f0-a756-f5862d188a91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23615828" name="8d60a180-a512-11f0-a756-f5862d188a91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Wasenstrasse 29A, 8280 Kreuzlingen</w:t>
          </w:r>
        </w:p>
        <w:p>
          <w:pPr>
            <w:spacing w:before="0" w:after="0"/>
          </w:pPr>
          <w:r>
            <w:t>524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footer.xml" Type="http://schemas.openxmlformats.org/officeDocument/2006/relationships/footer" Id="rId1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